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A0BA" w14:textId="5C532913" w:rsidR="00CC67AA" w:rsidRDefault="00CC67AA" w:rsidP="00CC67AA">
      <w:pPr>
        <w:pStyle w:val="Nagwek1"/>
        <w:jc w:val="both"/>
        <w:rPr>
          <w:rFonts w:cstheme="majorHAnsi"/>
          <w:color w:val="auto"/>
          <w:sz w:val="22"/>
          <w:szCs w:val="22"/>
          <w:lang w:val="pl-PL"/>
        </w:rPr>
      </w:pPr>
      <w:r>
        <w:rPr>
          <w:rFonts w:cstheme="majorHAnsi"/>
          <w:color w:val="auto"/>
          <w:sz w:val="22"/>
          <w:szCs w:val="22"/>
          <w:lang w:val="pl-PL"/>
        </w:rPr>
        <w:t>ZP.382.</w:t>
      </w:r>
      <w:r w:rsidR="002C113C">
        <w:rPr>
          <w:rFonts w:cstheme="majorHAnsi"/>
          <w:color w:val="auto"/>
          <w:sz w:val="22"/>
          <w:szCs w:val="22"/>
          <w:lang w:val="pl-PL"/>
        </w:rPr>
        <w:t>2</w:t>
      </w:r>
      <w:r>
        <w:rPr>
          <w:rFonts w:cstheme="majorHAnsi"/>
          <w:color w:val="auto"/>
          <w:sz w:val="22"/>
          <w:szCs w:val="22"/>
          <w:lang w:val="pl-PL"/>
        </w:rPr>
        <w:t>.202</w:t>
      </w:r>
      <w:r w:rsidR="00D11F16">
        <w:rPr>
          <w:rFonts w:cstheme="majorHAnsi"/>
          <w:color w:val="auto"/>
          <w:sz w:val="22"/>
          <w:szCs w:val="22"/>
          <w:lang w:val="pl-PL"/>
        </w:rPr>
        <w:t>6</w:t>
      </w:r>
      <w:r w:rsidR="00D11F16"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</w:r>
      <w:r>
        <w:rPr>
          <w:rFonts w:cstheme="majorHAnsi"/>
          <w:color w:val="auto"/>
          <w:sz w:val="22"/>
          <w:szCs w:val="22"/>
          <w:lang w:val="pl-PL"/>
        </w:rPr>
        <w:tab/>
        <w:t xml:space="preserve">Załącznik nr </w:t>
      </w:r>
      <w:r w:rsidR="007457C1">
        <w:rPr>
          <w:rFonts w:cstheme="majorHAnsi"/>
          <w:color w:val="auto"/>
          <w:sz w:val="22"/>
          <w:szCs w:val="22"/>
          <w:lang w:val="pl-PL"/>
        </w:rPr>
        <w:t>6</w:t>
      </w:r>
      <w:r>
        <w:rPr>
          <w:rFonts w:cstheme="majorHAnsi"/>
          <w:color w:val="auto"/>
          <w:sz w:val="22"/>
          <w:szCs w:val="22"/>
          <w:lang w:val="pl-PL"/>
        </w:rPr>
        <w:t xml:space="preserve"> do SWZ</w:t>
      </w:r>
    </w:p>
    <w:p w14:paraId="24CE144D" w14:textId="208DE1A8" w:rsidR="00B87F5D" w:rsidRPr="00437BBF" w:rsidRDefault="00956D55" w:rsidP="00437BBF">
      <w:pPr>
        <w:pStyle w:val="Nagwek1"/>
        <w:jc w:val="center"/>
        <w:rPr>
          <w:rFonts w:cstheme="majorHAnsi"/>
          <w:color w:val="auto"/>
          <w:sz w:val="22"/>
          <w:szCs w:val="22"/>
          <w:lang w:val="pl-PL"/>
        </w:rPr>
      </w:pPr>
      <w:r w:rsidRPr="00437BBF">
        <w:rPr>
          <w:rFonts w:cstheme="majorHAnsi"/>
          <w:color w:val="auto"/>
          <w:sz w:val="22"/>
          <w:szCs w:val="22"/>
          <w:lang w:val="pl-PL"/>
        </w:rPr>
        <w:t>OŚWIADCZENIE O ZGODNOŚCI OFEROWANEGO SPRZĘTU Z ZASADĄ DNSH</w:t>
      </w:r>
    </w:p>
    <w:p w14:paraId="191A4DB8" w14:textId="77777777" w:rsidR="000E5BB1" w:rsidRPr="00437BBF" w:rsidRDefault="000E5BB1" w:rsidP="00CC67AA">
      <w:pPr>
        <w:jc w:val="center"/>
        <w:rPr>
          <w:lang w:val="pl-PL"/>
        </w:rPr>
      </w:pPr>
    </w:p>
    <w:p w14:paraId="10ED8978" w14:textId="77777777" w:rsidR="00B87F5D" w:rsidRPr="00437BBF" w:rsidRDefault="00956D55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zgodnie z art. 17 rozporządzenia (UE) 2020/852 oraz wytycznymi dotyczącymi realizacji Krajowego Planu Odbudowy i Zwiększania Odporności</w:t>
      </w:r>
    </w:p>
    <w:p w14:paraId="03BF7C9E" w14:textId="77777777" w:rsidR="00B87F5D" w:rsidRPr="00437BBF" w:rsidRDefault="00956D55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Ja, niżej podpisany/a:</w:t>
      </w:r>
    </w:p>
    <w:p w14:paraId="641C5977" w14:textId="77777777" w:rsidR="00B87F5D" w:rsidRPr="00437BBF" w:rsidRDefault="00956D55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Imię i nazwisko: .........................................................</w:t>
      </w:r>
    </w:p>
    <w:p w14:paraId="766A4710" w14:textId="77777777" w:rsidR="00B87F5D" w:rsidRPr="00437BBF" w:rsidRDefault="00956D55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Działający/a w imieniu i na rzecz (nazwa wykonawcy): .........................................................</w:t>
      </w:r>
    </w:p>
    <w:p w14:paraId="66353775" w14:textId="77777777" w:rsidR="00B87F5D" w:rsidRPr="00437BBF" w:rsidRDefault="00956D55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Adres siedziby: .........................................................</w:t>
      </w:r>
    </w:p>
    <w:p w14:paraId="229D6D14" w14:textId="77777777" w:rsidR="00B87F5D" w:rsidRPr="00437BBF" w:rsidRDefault="00956D55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Numer NIP/REGON: .........................................................</w:t>
      </w:r>
    </w:p>
    <w:p w14:paraId="0C6E6F7C" w14:textId="5C0CD6F5" w:rsidR="00B87F5D" w:rsidRPr="00437BBF" w:rsidRDefault="00956D55" w:rsidP="00956D55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oświadczam, że oferowan</w:t>
      </w:r>
      <w:r w:rsidR="007457C1">
        <w:rPr>
          <w:rFonts w:asciiTheme="majorHAnsi" w:hAnsiTheme="majorHAnsi" w:cstheme="majorHAnsi"/>
          <w:lang w:val="pl-PL"/>
        </w:rPr>
        <w:t>e</w:t>
      </w:r>
      <w:r w:rsidRPr="00437BBF">
        <w:rPr>
          <w:rFonts w:asciiTheme="majorHAnsi" w:hAnsiTheme="majorHAnsi" w:cstheme="majorHAnsi"/>
          <w:lang w:val="pl-PL"/>
        </w:rPr>
        <w:t xml:space="preserve"> </w:t>
      </w:r>
      <w:r w:rsidR="002C113C">
        <w:rPr>
          <w:rFonts w:asciiTheme="majorHAnsi" w:hAnsiTheme="majorHAnsi" w:cstheme="majorHAnsi"/>
          <w:lang w:val="pl-PL"/>
        </w:rPr>
        <w:t xml:space="preserve">aparatura oraz </w:t>
      </w:r>
      <w:r w:rsidR="007457C1">
        <w:rPr>
          <w:rFonts w:asciiTheme="majorHAnsi" w:hAnsiTheme="majorHAnsi" w:cstheme="majorHAnsi"/>
          <w:lang w:val="pl-PL"/>
        </w:rPr>
        <w:t>wyroby</w:t>
      </w:r>
      <w:r w:rsidRPr="00437BBF">
        <w:rPr>
          <w:rFonts w:asciiTheme="majorHAnsi" w:hAnsiTheme="majorHAnsi" w:cstheme="majorHAnsi"/>
          <w:lang w:val="pl-PL"/>
        </w:rPr>
        <w:t>:</w:t>
      </w:r>
      <w:r w:rsidRPr="00437BBF">
        <w:rPr>
          <w:rFonts w:asciiTheme="majorHAnsi" w:hAnsiTheme="majorHAnsi" w:cstheme="majorHAnsi"/>
          <w:lang w:val="pl-PL"/>
        </w:rPr>
        <w:br/>
      </w:r>
      <w:r w:rsidRPr="00437BBF">
        <w:rPr>
          <w:rFonts w:asciiTheme="majorHAnsi" w:hAnsiTheme="majorHAnsi" w:cstheme="majorHAnsi"/>
          <w:lang w:val="pl-PL"/>
        </w:rPr>
        <w:br/>
      </w:r>
      <w:r w:rsidR="007457C1">
        <w:rPr>
          <w:rFonts w:asciiTheme="majorHAnsi" w:hAnsiTheme="majorHAnsi" w:cstheme="majorHAnsi"/>
          <w:lang w:val="pl-PL"/>
        </w:rPr>
        <w:t>są</w:t>
      </w:r>
      <w:r w:rsidRPr="00437BBF">
        <w:rPr>
          <w:rFonts w:asciiTheme="majorHAnsi" w:hAnsiTheme="majorHAnsi" w:cstheme="majorHAnsi"/>
          <w:lang w:val="pl-PL"/>
        </w:rPr>
        <w:t xml:space="preserve"> zgodn</w:t>
      </w:r>
      <w:r w:rsidR="007457C1">
        <w:rPr>
          <w:rFonts w:asciiTheme="majorHAnsi" w:hAnsiTheme="majorHAnsi" w:cstheme="majorHAnsi"/>
          <w:lang w:val="pl-PL"/>
        </w:rPr>
        <w:t>e</w:t>
      </w:r>
      <w:r w:rsidRPr="00437BBF">
        <w:rPr>
          <w:rFonts w:asciiTheme="majorHAnsi" w:hAnsiTheme="majorHAnsi" w:cstheme="majorHAnsi"/>
          <w:lang w:val="pl-PL"/>
        </w:rPr>
        <w:t xml:space="preserve"> z zasadą „nieczynienia poważnych szkód” dla środowiska (DNSH – Do No </w:t>
      </w:r>
      <w:proofErr w:type="spellStart"/>
      <w:r w:rsidRPr="00437BBF">
        <w:rPr>
          <w:rFonts w:asciiTheme="majorHAnsi" w:hAnsiTheme="majorHAnsi" w:cstheme="majorHAnsi"/>
          <w:lang w:val="pl-PL"/>
        </w:rPr>
        <w:t>Significant</w:t>
      </w:r>
      <w:proofErr w:type="spellEnd"/>
      <w:r w:rsidRPr="00437BBF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437BBF">
        <w:rPr>
          <w:rFonts w:asciiTheme="majorHAnsi" w:hAnsiTheme="majorHAnsi" w:cstheme="majorHAnsi"/>
          <w:lang w:val="pl-PL"/>
        </w:rPr>
        <w:t>Harm</w:t>
      </w:r>
      <w:proofErr w:type="spellEnd"/>
      <w:r w:rsidRPr="00437BBF">
        <w:rPr>
          <w:rFonts w:asciiTheme="majorHAnsi" w:hAnsiTheme="majorHAnsi" w:cstheme="majorHAnsi"/>
          <w:lang w:val="pl-PL"/>
        </w:rPr>
        <w:t>), zgodnie z art. 17 rozporządzenia Parlamentu Europejskiego i Rady (UE) 2020/852 z dnia 18 czerwca 2020 r., ustanawiającego ramy ułatwiające zrównoważone inwestycje, oraz spełnia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następujące warunki:</w:t>
      </w:r>
      <w:r w:rsidRPr="00437BBF">
        <w:rPr>
          <w:rFonts w:asciiTheme="majorHAnsi" w:hAnsiTheme="majorHAnsi" w:cstheme="majorHAnsi"/>
          <w:lang w:val="pl-PL"/>
        </w:rPr>
        <w:br/>
      </w:r>
    </w:p>
    <w:p w14:paraId="03B7AC03" w14:textId="5F50A2F4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powoduj</w:t>
      </w:r>
      <w:r w:rsidR="007457C1">
        <w:rPr>
          <w:rFonts w:asciiTheme="majorHAnsi" w:hAnsiTheme="majorHAnsi" w:cstheme="majorHAnsi"/>
          <w:lang w:val="pl-PL"/>
        </w:rPr>
        <w:t>ą</w:t>
      </w:r>
      <w:r w:rsidRPr="00437BBF">
        <w:rPr>
          <w:rFonts w:asciiTheme="majorHAnsi" w:hAnsiTheme="majorHAnsi" w:cstheme="majorHAnsi"/>
          <w:lang w:val="pl-PL"/>
        </w:rPr>
        <w:t xml:space="preserve"> znacznych emisji gazów cieplarnianych i działa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w sposób energooszczędny – urządzeni</w:t>
      </w:r>
      <w:r w:rsidR="007457C1">
        <w:rPr>
          <w:rFonts w:asciiTheme="majorHAnsi" w:hAnsiTheme="majorHAnsi" w:cstheme="majorHAnsi"/>
          <w:lang w:val="pl-PL"/>
        </w:rPr>
        <w:t>a</w:t>
      </w:r>
      <w:r w:rsidRPr="00437BBF">
        <w:rPr>
          <w:rFonts w:asciiTheme="majorHAnsi" w:hAnsiTheme="majorHAnsi" w:cstheme="majorHAnsi"/>
          <w:lang w:val="pl-PL"/>
        </w:rPr>
        <w:t xml:space="preserve"> wyposażone </w:t>
      </w:r>
      <w:r w:rsidR="007457C1">
        <w:rPr>
          <w:rFonts w:asciiTheme="majorHAnsi" w:hAnsiTheme="majorHAnsi" w:cstheme="majorHAnsi"/>
          <w:lang w:val="pl-PL"/>
        </w:rPr>
        <w:t>są</w:t>
      </w:r>
      <w:r w:rsidRPr="00437BBF">
        <w:rPr>
          <w:rFonts w:asciiTheme="majorHAnsi" w:hAnsiTheme="majorHAnsi" w:cstheme="majorHAnsi"/>
          <w:lang w:val="pl-PL"/>
        </w:rPr>
        <w:t xml:space="preserve"> w tryby ograniczania zużycia energii (stand-by, automatyczne wyłączanie) i nie przekracza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dopuszczalnych progów zużycia energii dla danego typu </w:t>
      </w:r>
      <w:r w:rsidR="007457C1">
        <w:rPr>
          <w:rFonts w:asciiTheme="majorHAnsi" w:hAnsiTheme="majorHAnsi" w:cstheme="majorHAnsi"/>
          <w:lang w:val="pl-PL"/>
        </w:rPr>
        <w:t>wyrobu</w:t>
      </w:r>
      <w:r w:rsidRPr="00437BBF">
        <w:rPr>
          <w:rFonts w:asciiTheme="majorHAnsi" w:hAnsiTheme="majorHAnsi" w:cstheme="majorHAnsi"/>
          <w:lang w:val="pl-PL"/>
        </w:rPr>
        <w:t>.</w:t>
      </w:r>
    </w:p>
    <w:p w14:paraId="384E98E7" w14:textId="1A6F7923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powoduj</w:t>
      </w:r>
      <w:r w:rsidR="007457C1">
        <w:rPr>
          <w:rFonts w:asciiTheme="majorHAnsi" w:hAnsiTheme="majorHAnsi" w:cstheme="majorHAnsi"/>
          <w:lang w:val="pl-PL"/>
        </w:rPr>
        <w:t>ą</w:t>
      </w:r>
      <w:r w:rsidRPr="00437BBF">
        <w:rPr>
          <w:rFonts w:asciiTheme="majorHAnsi" w:hAnsiTheme="majorHAnsi" w:cstheme="majorHAnsi"/>
          <w:lang w:val="pl-PL"/>
        </w:rPr>
        <w:t xml:space="preserve"> istotnych szkód w zakresie adaptacji do zmian klimatu – </w:t>
      </w:r>
      <w:r w:rsidR="007457C1">
        <w:rPr>
          <w:rFonts w:asciiTheme="majorHAnsi" w:hAnsiTheme="majorHAnsi" w:cstheme="majorHAnsi"/>
          <w:lang w:val="pl-PL"/>
        </w:rPr>
        <w:t>wyroby</w:t>
      </w:r>
      <w:r w:rsidRPr="00437BBF">
        <w:rPr>
          <w:rFonts w:asciiTheme="majorHAnsi" w:hAnsiTheme="majorHAnsi" w:cstheme="majorHAnsi"/>
          <w:lang w:val="pl-PL"/>
        </w:rPr>
        <w:t xml:space="preserve"> </w:t>
      </w:r>
      <w:r w:rsidR="007457C1">
        <w:rPr>
          <w:rFonts w:asciiTheme="majorHAnsi" w:hAnsiTheme="majorHAnsi" w:cstheme="majorHAnsi"/>
          <w:lang w:val="pl-PL"/>
        </w:rPr>
        <w:t>są</w:t>
      </w:r>
      <w:r w:rsidRPr="00437BBF">
        <w:rPr>
          <w:rFonts w:asciiTheme="majorHAnsi" w:hAnsiTheme="majorHAnsi" w:cstheme="majorHAnsi"/>
          <w:lang w:val="pl-PL"/>
        </w:rPr>
        <w:t xml:space="preserve"> odporn</w:t>
      </w:r>
      <w:r w:rsidR="007457C1">
        <w:rPr>
          <w:rFonts w:asciiTheme="majorHAnsi" w:hAnsiTheme="majorHAnsi" w:cstheme="majorHAnsi"/>
          <w:lang w:val="pl-PL"/>
        </w:rPr>
        <w:t>e</w:t>
      </w:r>
      <w:r w:rsidRPr="00437BBF">
        <w:rPr>
          <w:rFonts w:asciiTheme="majorHAnsi" w:hAnsiTheme="majorHAnsi" w:cstheme="majorHAnsi"/>
          <w:lang w:val="pl-PL"/>
        </w:rPr>
        <w:t xml:space="preserve"> na warunki środowiskowe w zakresie wymaganym przez normy techniczne, w tym na zmiany temperatury i wilgotności.</w:t>
      </w:r>
    </w:p>
    <w:p w14:paraId="3A4C9708" w14:textId="792F6239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wywiera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negatywnego wpływu na zasoby wodne i morskie – </w:t>
      </w:r>
      <w:r w:rsidR="007457C1">
        <w:rPr>
          <w:rFonts w:asciiTheme="majorHAnsi" w:hAnsiTheme="majorHAnsi" w:cstheme="majorHAnsi"/>
          <w:lang w:val="pl-PL"/>
        </w:rPr>
        <w:t>wyroby</w:t>
      </w:r>
      <w:r w:rsidRPr="00437BBF">
        <w:rPr>
          <w:rFonts w:asciiTheme="majorHAnsi" w:hAnsiTheme="majorHAnsi" w:cstheme="majorHAnsi"/>
          <w:lang w:val="pl-PL"/>
        </w:rPr>
        <w:t xml:space="preserve"> nie wymaga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podłączenia do systemu wodnego i nie generu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ścieków technologicznych.</w:t>
      </w:r>
    </w:p>
    <w:p w14:paraId="274AE1D4" w14:textId="3CC79034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Wspiera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gospodarkę o obiegu zamkniętym – </w:t>
      </w:r>
      <w:r w:rsidR="007457C1">
        <w:rPr>
          <w:rFonts w:asciiTheme="majorHAnsi" w:hAnsiTheme="majorHAnsi" w:cstheme="majorHAnsi"/>
          <w:lang w:val="pl-PL"/>
        </w:rPr>
        <w:t>wyroby</w:t>
      </w:r>
      <w:r w:rsidRPr="00437BBF">
        <w:rPr>
          <w:rFonts w:asciiTheme="majorHAnsi" w:hAnsiTheme="majorHAnsi" w:cstheme="majorHAnsi"/>
          <w:lang w:val="pl-PL"/>
        </w:rPr>
        <w:t xml:space="preserve"> </w:t>
      </w:r>
      <w:r w:rsidR="007457C1">
        <w:rPr>
          <w:rFonts w:asciiTheme="majorHAnsi" w:hAnsiTheme="majorHAnsi" w:cstheme="majorHAnsi"/>
          <w:lang w:val="pl-PL"/>
        </w:rPr>
        <w:t>są</w:t>
      </w:r>
      <w:r w:rsidRPr="00437BBF">
        <w:rPr>
          <w:rFonts w:asciiTheme="majorHAnsi" w:hAnsiTheme="majorHAnsi" w:cstheme="majorHAnsi"/>
          <w:lang w:val="pl-PL"/>
        </w:rPr>
        <w:t xml:space="preserve"> zgodn</w:t>
      </w:r>
      <w:r w:rsidR="007457C1">
        <w:rPr>
          <w:rFonts w:asciiTheme="majorHAnsi" w:hAnsiTheme="majorHAnsi" w:cstheme="majorHAnsi"/>
          <w:lang w:val="pl-PL"/>
        </w:rPr>
        <w:t>e</w:t>
      </w:r>
      <w:r w:rsidRPr="00437BBF">
        <w:rPr>
          <w:rFonts w:asciiTheme="majorHAnsi" w:hAnsiTheme="majorHAnsi" w:cstheme="majorHAnsi"/>
          <w:lang w:val="pl-PL"/>
        </w:rPr>
        <w:t xml:space="preserve"> z dyrektywą WEEE (2012/19/UE) oraz </w:t>
      </w:r>
      <w:proofErr w:type="spellStart"/>
      <w:r w:rsidRPr="00437BBF">
        <w:rPr>
          <w:rFonts w:asciiTheme="majorHAnsi" w:hAnsiTheme="majorHAnsi" w:cstheme="majorHAnsi"/>
          <w:lang w:val="pl-PL"/>
        </w:rPr>
        <w:t>RoHS</w:t>
      </w:r>
      <w:proofErr w:type="spellEnd"/>
      <w:r w:rsidRPr="00437BBF">
        <w:rPr>
          <w:rFonts w:asciiTheme="majorHAnsi" w:hAnsiTheme="majorHAnsi" w:cstheme="majorHAnsi"/>
          <w:lang w:val="pl-PL"/>
        </w:rPr>
        <w:t xml:space="preserve"> (2011/65/UE), zawiera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modułową konstrukcję ułatwiającą demontaż, naprawy oraz recykling; producent zapewnia odbiór zuży</w:t>
      </w:r>
      <w:r w:rsidR="007457C1">
        <w:rPr>
          <w:rFonts w:asciiTheme="majorHAnsi" w:hAnsiTheme="majorHAnsi" w:cstheme="majorHAnsi"/>
          <w:lang w:val="pl-PL"/>
        </w:rPr>
        <w:t>tych</w:t>
      </w:r>
      <w:r w:rsidRPr="00437BBF">
        <w:rPr>
          <w:rFonts w:asciiTheme="majorHAnsi" w:hAnsiTheme="majorHAnsi" w:cstheme="majorHAnsi"/>
          <w:lang w:val="pl-PL"/>
        </w:rPr>
        <w:t xml:space="preserve"> </w:t>
      </w:r>
      <w:r w:rsidR="007457C1">
        <w:rPr>
          <w:rFonts w:asciiTheme="majorHAnsi" w:hAnsiTheme="majorHAnsi" w:cstheme="majorHAnsi"/>
          <w:lang w:val="pl-PL"/>
        </w:rPr>
        <w:t>wyrobów (jeśli dotyczy)</w:t>
      </w:r>
      <w:r w:rsidRPr="00437BBF">
        <w:rPr>
          <w:rFonts w:asciiTheme="majorHAnsi" w:hAnsiTheme="majorHAnsi" w:cstheme="majorHAnsi"/>
          <w:lang w:val="pl-PL"/>
        </w:rPr>
        <w:t>.</w:t>
      </w:r>
    </w:p>
    <w:p w14:paraId="7EC64646" w14:textId="3F8C1E32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lastRenderedPageBreak/>
        <w:t>Nie prowadz</w:t>
      </w:r>
      <w:r w:rsidR="007457C1">
        <w:rPr>
          <w:rFonts w:asciiTheme="majorHAnsi" w:hAnsiTheme="majorHAnsi" w:cstheme="majorHAnsi"/>
          <w:lang w:val="pl-PL"/>
        </w:rPr>
        <w:t>ą</w:t>
      </w:r>
      <w:r w:rsidRPr="00437BBF">
        <w:rPr>
          <w:rFonts w:asciiTheme="majorHAnsi" w:hAnsiTheme="majorHAnsi" w:cstheme="majorHAnsi"/>
          <w:lang w:val="pl-PL"/>
        </w:rPr>
        <w:t xml:space="preserve"> do znacznego zanieczyszczenia powietrza, gleby ani wód – </w:t>
      </w:r>
      <w:r w:rsidR="007457C1">
        <w:rPr>
          <w:rFonts w:asciiTheme="majorHAnsi" w:hAnsiTheme="majorHAnsi" w:cstheme="majorHAnsi"/>
          <w:lang w:val="pl-PL"/>
        </w:rPr>
        <w:t>wyroby</w:t>
      </w:r>
      <w:r w:rsidRPr="00437BBF">
        <w:rPr>
          <w:rFonts w:asciiTheme="majorHAnsi" w:hAnsiTheme="majorHAnsi" w:cstheme="majorHAnsi"/>
          <w:lang w:val="pl-PL"/>
        </w:rPr>
        <w:t xml:space="preserve"> nie emituj</w:t>
      </w:r>
      <w:r w:rsidR="007457C1">
        <w:rPr>
          <w:rFonts w:asciiTheme="majorHAnsi" w:hAnsiTheme="majorHAnsi" w:cstheme="majorHAnsi"/>
          <w:lang w:val="pl-PL"/>
        </w:rPr>
        <w:t>ą</w:t>
      </w:r>
      <w:r w:rsidRPr="00437BBF">
        <w:rPr>
          <w:rFonts w:asciiTheme="majorHAnsi" w:hAnsiTheme="majorHAnsi" w:cstheme="majorHAnsi"/>
          <w:lang w:val="pl-PL"/>
        </w:rPr>
        <w:t xml:space="preserve"> substancji niebezpiecznych w trakcie użytkowania, nie zawiera</w:t>
      </w:r>
      <w:r w:rsidR="007457C1">
        <w:rPr>
          <w:rFonts w:asciiTheme="majorHAnsi" w:hAnsiTheme="majorHAnsi" w:cstheme="majorHAnsi"/>
          <w:lang w:val="pl-PL"/>
        </w:rPr>
        <w:t>ją</w:t>
      </w:r>
      <w:r w:rsidRPr="00437BBF">
        <w:rPr>
          <w:rFonts w:asciiTheme="majorHAnsi" w:hAnsiTheme="majorHAnsi" w:cstheme="majorHAnsi"/>
          <w:lang w:val="pl-PL"/>
        </w:rPr>
        <w:t xml:space="preserve"> freonów ani innych związków z listy HFC/CFC, a promieniowanie jonizujące jest zgodne z normami ochrony radiologicznej.</w:t>
      </w:r>
    </w:p>
    <w:p w14:paraId="1782D77B" w14:textId="265A1B1C" w:rsidR="00B87F5D" w:rsidRPr="00437BBF" w:rsidRDefault="00956D55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 xml:space="preserve">Nie szkodzi bioróżnorodności i ekosystemom – produkcja i użytkowanie </w:t>
      </w:r>
      <w:r w:rsidR="007457C1">
        <w:rPr>
          <w:rFonts w:asciiTheme="majorHAnsi" w:hAnsiTheme="majorHAnsi" w:cstheme="majorHAnsi"/>
          <w:lang w:val="pl-PL"/>
        </w:rPr>
        <w:t>wyrobów</w:t>
      </w:r>
      <w:r w:rsidRPr="00437BBF">
        <w:rPr>
          <w:rFonts w:asciiTheme="majorHAnsi" w:hAnsiTheme="majorHAnsi" w:cstheme="majorHAnsi"/>
          <w:lang w:val="pl-PL"/>
        </w:rPr>
        <w:t xml:space="preserve"> nie prowadzi do degradacji ekosystemów, a zastosowane materiały pochodzą z legalnych i zrównoważonych źródeł.</w:t>
      </w:r>
    </w:p>
    <w:p w14:paraId="11913A77" w14:textId="77777777" w:rsidR="00B87F5D" w:rsidRPr="00437BBF" w:rsidRDefault="00956D55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Oświadczam, że powyższe informacje są zgodne z aktualnym stanem wiedzy, informacjami przekazanymi przez producenta oraz obowiązującym stanem prawnym.</w:t>
      </w:r>
    </w:p>
    <w:p w14:paraId="0B7CA43A" w14:textId="69CECC06" w:rsidR="00B87F5D" w:rsidRPr="00437BBF" w:rsidRDefault="00956D55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br/>
        <w:t>Data: ...............................................................</w:t>
      </w:r>
    </w:p>
    <w:p w14:paraId="47B4F300" w14:textId="3D75EDA1" w:rsidR="00B87F5D" w:rsidRPr="00437BBF" w:rsidRDefault="00956D55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br/>
        <w:t>Podpis wykonawcy: ...............................................................</w:t>
      </w:r>
    </w:p>
    <w:sectPr w:rsidR="00B87F5D" w:rsidRPr="00437BBF" w:rsidSect="007E4E3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DA73" w14:textId="77777777" w:rsidR="00C22B66" w:rsidRDefault="00C22B66" w:rsidP="007E4E31">
      <w:pPr>
        <w:spacing w:after="0" w:line="240" w:lineRule="auto"/>
      </w:pPr>
      <w:r>
        <w:separator/>
      </w:r>
    </w:p>
  </w:endnote>
  <w:endnote w:type="continuationSeparator" w:id="0">
    <w:p w14:paraId="6DC82F0E" w14:textId="77777777" w:rsidR="00C22B66" w:rsidRDefault="00C22B66" w:rsidP="007E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3D693" w14:textId="77777777" w:rsidR="00C22B66" w:rsidRDefault="00C22B66" w:rsidP="007E4E31">
      <w:pPr>
        <w:spacing w:after="0" w:line="240" w:lineRule="auto"/>
      </w:pPr>
      <w:r>
        <w:separator/>
      </w:r>
    </w:p>
  </w:footnote>
  <w:footnote w:type="continuationSeparator" w:id="0">
    <w:p w14:paraId="106E3D84" w14:textId="77777777" w:rsidR="00C22B66" w:rsidRDefault="00C22B66" w:rsidP="007E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2BE7" w14:textId="0C80DBA0" w:rsidR="00CC67AA" w:rsidRPr="00DA096C" w:rsidRDefault="00CC67AA" w:rsidP="00CC67AA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noProof/>
        <w:lang w:eastAsia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2F11050" wp14:editId="50CE1177">
          <wp:simplePos x="0" y="0"/>
          <wp:positionH relativeFrom="column">
            <wp:posOffset>-81280</wp:posOffset>
          </wp:positionH>
          <wp:positionV relativeFrom="paragraph">
            <wp:posOffset>681355</wp:posOffset>
          </wp:positionV>
          <wp:extent cx="6073140" cy="664845"/>
          <wp:effectExtent l="0" t="0" r="3810" b="1905"/>
          <wp:wrapTopAndBottom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314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1A91D2" wp14:editId="73B1C4C6">
              <wp:simplePos x="0" y="0"/>
              <wp:positionH relativeFrom="column">
                <wp:posOffset>4417060</wp:posOffset>
              </wp:positionH>
              <wp:positionV relativeFrom="paragraph">
                <wp:posOffset>-188595</wp:posOffset>
              </wp:positionV>
              <wp:extent cx="1753235" cy="813435"/>
              <wp:effectExtent l="0" t="0" r="0" b="0"/>
              <wp:wrapSquare wrapText="bothSides"/>
              <wp:docPr id="136096676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26B3FC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68D3BD1C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 / 253</w:t>
                          </w:r>
                        </w:p>
                        <w:p w14:paraId="1E0AD109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20021565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2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AFB9657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A91D2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347.8pt;margin-top:-14.85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" stroked="f">
              <v:textbox>
                <w:txbxContent>
                  <w:p w14:paraId="7526B3FC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68D3BD1C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 / 253</w:t>
                    </w:r>
                  </w:p>
                  <w:p w14:paraId="1E0AD109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20021565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3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AFB9657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9AD53E9" wp14:editId="4DDE0E26">
              <wp:simplePos x="0" y="0"/>
              <wp:positionH relativeFrom="margin">
                <wp:posOffset>3086735</wp:posOffset>
              </wp:positionH>
              <wp:positionV relativeFrom="paragraph">
                <wp:posOffset>-130175</wp:posOffset>
              </wp:positionV>
              <wp:extent cx="1144270" cy="813435"/>
              <wp:effectExtent l="0" t="0" r="0" b="0"/>
              <wp:wrapSquare wrapText="bothSides"/>
              <wp:docPr id="85896242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BE49E2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ul. </w:t>
                          </w:r>
                          <w:proofErr w:type="spellStart"/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Zwycięstwa</w:t>
                          </w:r>
                          <w:proofErr w:type="spellEnd"/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 1</w:t>
                          </w:r>
                        </w:p>
                        <w:p w14:paraId="3C254CFA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66-100 </w:t>
                          </w:r>
                          <w:proofErr w:type="spellStart"/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Sulechów</w:t>
                          </w:r>
                          <w:proofErr w:type="spellEnd"/>
                        </w:p>
                        <w:p w14:paraId="7E06DF8B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68BAD7B2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62F1BFC6" w14:textId="77777777" w:rsidR="00CC67AA" w:rsidRPr="00564553" w:rsidRDefault="00CC67AA" w:rsidP="00CC67AA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AD53E9" id="Pole tekstowe 1" o:spid="_x0000_s1027" type="#_x0000_t202" style="position:absolute;left:0;text-align:left;margin-left:243.05pt;margin-top:-10.25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" stroked="f">
              <v:textbox>
                <w:txbxContent>
                  <w:p w14:paraId="41BE49E2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ul. </w:t>
                    </w:r>
                    <w:proofErr w:type="spellStart"/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Zwycięstwa</w:t>
                    </w:r>
                    <w:proofErr w:type="spellEnd"/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 1</w:t>
                    </w:r>
                  </w:p>
                  <w:p w14:paraId="3C254CFA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66-100 </w:t>
                    </w:r>
                    <w:proofErr w:type="spellStart"/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Sulechów</w:t>
                    </w:r>
                    <w:proofErr w:type="spellEnd"/>
                  </w:p>
                  <w:p w14:paraId="7E06DF8B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68BAD7B2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62F1BFC6" w14:textId="77777777" w:rsidR="00CC67AA" w:rsidRPr="00564553" w:rsidRDefault="00CC67AA" w:rsidP="00CC67AA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C031299" wp14:editId="68E767B1">
              <wp:simplePos x="0" y="0"/>
              <wp:positionH relativeFrom="column">
                <wp:posOffset>990600</wp:posOffset>
              </wp:positionH>
              <wp:positionV relativeFrom="paragraph">
                <wp:posOffset>-74295</wp:posOffset>
              </wp:positionV>
              <wp:extent cx="1763395" cy="441960"/>
              <wp:effectExtent l="0" t="0" r="0" b="0"/>
              <wp:wrapSquare wrapText="bothSides"/>
              <wp:docPr id="202515575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6B155F" w14:textId="77777777" w:rsidR="00CC67AA" w:rsidRPr="00564553" w:rsidRDefault="00CC67AA" w:rsidP="00CC67AA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</w:t>
                          </w:r>
                          <w:proofErr w:type="spellStart"/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>im</w:t>
                          </w:r>
                          <w:proofErr w:type="spellEnd"/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. Ryszarda </w:t>
                          </w:r>
                          <w:proofErr w:type="spellStart"/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>Rzepki</w:t>
                          </w:r>
                          <w:proofErr w:type="spellEnd"/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 xml:space="preserve">w Sulechowie Sp. z </w:t>
                          </w:r>
                          <w:proofErr w:type="spellStart"/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>o.o.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031299" id="Pole tekstowe 3" o:spid="_x0000_s1028" type="#_x0000_t202" style="position:absolute;left:0;text-align:left;margin-left:78pt;margin-top:-5.85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" stroked="f">
              <v:textbox>
                <w:txbxContent>
                  <w:p w14:paraId="636B155F" w14:textId="77777777" w:rsidR="00CC67AA" w:rsidRPr="00564553" w:rsidRDefault="00CC67AA" w:rsidP="00CC67AA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</w:t>
                    </w:r>
                    <w:proofErr w:type="spellStart"/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>im</w:t>
                    </w:r>
                    <w:proofErr w:type="spellEnd"/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. Ryszarda </w:t>
                    </w:r>
                    <w:proofErr w:type="spellStart"/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>Rzepki</w:t>
                    </w:r>
                    <w:proofErr w:type="spellEnd"/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 xml:space="preserve">w Sulechowie Sp. z </w:t>
                    </w:r>
                    <w:proofErr w:type="spellStart"/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>o.o.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0687975A" wp14:editId="604671E7">
          <wp:simplePos x="0" y="0"/>
          <wp:positionH relativeFrom="margin">
            <wp:posOffset>74930</wp:posOffset>
          </wp:positionH>
          <wp:positionV relativeFrom="paragraph">
            <wp:posOffset>-135255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E13770" w14:textId="77777777" w:rsidR="007E4E31" w:rsidRDefault="007E4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9922572">
    <w:abstractNumId w:val="8"/>
  </w:num>
  <w:num w:numId="2" w16cid:durableId="872110496">
    <w:abstractNumId w:val="6"/>
  </w:num>
  <w:num w:numId="3" w16cid:durableId="650910306">
    <w:abstractNumId w:val="5"/>
  </w:num>
  <w:num w:numId="4" w16cid:durableId="1217938597">
    <w:abstractNumId w:val="4"/>
  </w:num>
  <w:num w:numId="5" w16cid:durableId="437333012">
    <w:abstractNumId w:val="7"/>
  </w:num>
  <w:num w:numId="6" w16cid:durableId="2108306311">
    <w:abstractNumId w:val="3"/>
  </w:num>
  <w:num w:numId="7" w16cid:durableId="1380321896">
    <w:abstractNumId w:val="2"/>
  </w:num>
  <w:num w:numId="8" w16cid:durableId="1165389756">
    <w:abstractNumId w:val="1"/>
  </w:num>
  <w:num w:numId="9" w16cid:durableId="523524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6E7C"/>
    <w:rsid w:val="000E5BB1"/>
    <w:rsid w:val="0015074B"/>
    <w:rsid w:val="00160DB5"/>
    <w:rsid w:val="001C1E46"/>
    <w:rsid w:val="001F6D43"/>
    <w:rsid w:val="00203114"/>
    <w:rsid w:val="0029639D"/>
    <w:rsid w:val="002C113C"/>
    <w:rsid w:val="00326F90"/>
    <w:rsid w:val="004202B7"/>
    <w:rsid w:val="00437BBF"/>
    <w:rsid w:val="00620962"/>
    <w:rsid w:val="00621429"/>
    <w:rsid w:val="006325E0"/>
    <w:rsid w:val="007457C1"/>
    <w:rsid w:val="007E4E31"/>
    <w:rsid w:val="0092151B"/>
    <w:rsid w:val="00956D55"/>
    <w:rsid w:val="009A19B2"/>
    <w:rsid w:val="00AA1D8D"/>
    <w:rsid w:val="00AC6EB3"/>
    <w:rsid w:val="00B47730"/>
    <w:rsid w:val="00B814CF"/>
    <w:rsid w:val="00B87F5D"/>
    <w:rsid w:val="00C22B66"/>
    <w:rsid w:val="00CB0664"/>
    <w:rsid w:val="00CC34C5"/>
    <w:rsid w:val="00CC67AA"/>
    <w:rsid w:val="00D11F16"/>
    <w:rsid w:val="00D26EDE"/>
    <w:rsid w:val="00D51DFD"/>
    <w:rsid w:val="00D71F0A"/>
    <w:rsid w:val="00DE5315"/>
    <w:rsid w:val="00E82239"/>
    <w:rsid w:val="00EE15ED"/>
    <w:rsid w:val="00FC693F"/>
    <w:rsid w:val="00F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154BB1"/>
  <w14:defaultImageDpi w14:val="300"/>
  <w15:docId w15:val="{B3BBE433-13F7-4B85-88B1-2B10615B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CC67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pzoz@spzozsulechow.med.pl" TargetMode="External"/><Relationship Id="rId2" Type="http://schemas.openxmlformats.org/officeDocument/2006/relationships/hyperlink" Target="mailto:spzoz@spzozsulechow.med.pl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Szpital</cp:lastModifiedBy>
  <cp:revision>2</cp:revision>
  <dcterms:created xsi:type="dcterms:W3CDTF">2026-01-08T22:09:00Z</dcterms:created>
  <dcterms:modified xsi:type="dcterms:W3CDTF">2026-01-08T22:09:00Z</dcterms:modified>
  <cp:category/>
</cp:coreProperties>
</file>